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C6AC4" w14:textId="0AEF3462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A66208">
        <w:rPr>
          <w:sz w:val="24"/>
        </w:rPr>
        <w:t>6</w:t>
      </w:r>
      <w:r w:rsidR="00150B37">
        <w:rPr>
          <w:sz w:val="24"/>
        </w:rPr>
        <w:t xml:space="preserve">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3CBF90A0" w:rsidR="00865F1F" w:rsidRPr="00865F1F" w:rsidRDefault="00865F1F" w:rsidP="00865F1F">
      <w:pPr>
        <w:spacing w:before="120"/>
        <w:jc w:val="right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____________________, dnia ________</w:t>
      </w:r>
      <w:r w:rsidR="00553B01">
        <w:rPr>
          <w:bCs/>
          <w:sz w:val="24"/>
          <w:szCs w:val="24"/>
        </w:rPr>
        <w:t>202</w:t>
      </w:r>
      <w:r w:rsidR="00A66208">
        <w:rPr>
          <w:bCs/>
          <w:sz w:val="24"/>
          <w:szCs w:val="24"/>
        </w:rPr>
        <w:t>3</w:t>
      </w:r>
      <w:r w:rsidR="00553B01">
        <w:rPr>
          <w:bCs/>
          <w:sz w:val="24"/>
          <w:szCs w:val="24"/>
        </w:rPr>
        <w:t xml:space="preserve"> </w:t>
      </w:r>
      <w:r w:rsidRPr="00865F1F">
        <w:rPr>
          <w:bCs/>
          <w:sz w:val="24"/>
          <w:szCs w:val="24"/>
        </w:rPr>
        <w:t>r.</w:t>
      </w:r>
    </w:p>
    <w:p w14:paraId="71ED133A" w14:textId="77777777" w:rsidR="00923A2A" w:rsidRDefault="00923A2A" w:rsidP="00865F1F">
      <w:pPr>
        <w:spacing w:before="120"/>
        <w:jc w:val="center"/>
        <w:rPr>
          <w:b/>
          <w:bCs/>
          <w:sz w:val="32"/>
          <w:szCs w:val="28"/>
        </w:rPr>
      </w:pPr>
    </w:p>
    <w:p w14:paraId="3CBBA85D" w14:textId="7AA5F2A9" w:rsidR="00A66208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A66208">
        <w:rPr>
          <w:b/>
          <w:bCs/>
          <w:sz w:val="32"/>
          <w:szCs w:val="28"/>
        </w:rPr>
        <w:t xml:space="preserve">PRAC  KIEROWNIKA </w:t>
      </w:r>
    </w:p>
    <w:p w14:paraId="7BE4FAEC" w14:textId="418D4836" w:rsidR="00865F1F" w:rsidRPr="00A66208" w:rsidRDefault="00A66208" w:rsidP="00865F1F">
      <w:pPr>
        <w:spacing w:before="120"/>
        <w:jc w:val="center"/>
        <w:rPr>
          <w:b/>
          <w:bCs/>
          <w:sz w:val="32"/>
          <w:szCs w:val="32"/>
        </w:rPr>
      </w:pPr>
      <w:r w:rsidRPr="00A66208">
        <w:rPr>
          <w:b/>
          <w:bCs/>
          <w:sz w:val="24"/>
          <w:szCs w:val="24"/>
        </w:rPr>
        <w:t>w zakresie wycinki i pielęgnacji drzew oraz montażu wiązań elastycznych w</w:t>
      </w:r>
      <w:r>
        <w:rPr>
          <w:b/>
          <w:bCs/>
          <w:sz w:val="24"/>
          <w:szCs w:val="24"/>
        </w:rPr>
        <w:t xml:space="preserve"> </w:t>
      </w:r>
      <w:r w:rsidRPr="00A66208">
        <w:rPr>
          <w:b/>
          <w:bCs/>
          <w:sz w:val="24"/>
          <w:szCs w:val="24"/>
        </w:rPr>
        <w:t>parkach lub innych terenach zieleni wpisanych do rejestru zabytków o wartości nadzorowanych prac nie mniejszej niż 120 000,00 zł brutto, którymi kierowała osoba Kierownika prac konserwatorskich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03D97D10" w14:textId="0A52D5E0" w:rsidR="00100127" w:rsidRPr="00A66208" w:rsidRDefault="000E7E83" w:rsidP="00553B01">
      <w:pPr>
        <w:ind w:firstLine="709"/>
        <w:jc w:val="both"/>
        <w:rPr>
          <w:bCs/>
          <w:sz w:val="24"/>
          <w:szCs w:val="24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>Dz. U. z 20</w:t>
      </w:r>
      <w:r w:rsidR="000B2F65">
        <w:rPr>
          <w:bCs/>
          <w:sz w:val="24"/>
          <w:szCs w:val="24"/>
        </w:rPr>
        <w:t>2</w:t>
      </w:r>
      <w:r w:rsidR="00A66208">
        <w:rPr>
          <w:bCs/>
          <w:sz w:val="24"/>
          <w:szCs w:val="24"/>
        </w:rPr>
        <w:t>2</w:t>
      </w:r>
      <w:r w:rsidR="00100127" w:rsidRPr="00F17095">
        <w:rPr>
          <w:bCs/>
          <w:sz w:val="24"/>
          <w:szCs w:val="24"/>
        </w:rPr>
        <w:t xml:space="preserve"> r. poz. </w:t>
      </w:r>
      <w:r w:rsidR="000B2F65">
        <w:rPr>
          <w:bCs/>
          <w:sz w:val="24"/>
          <w:szCs w:val="24"/>
        </w:rPr>
        <w:t>1</w:t>
      </w:r>
      <w:r w:rsidR="00A66208">
        <w:rPr>
          <w:bCs/>
          <w:sz w:val="24"/>
          <w:szCs w:val="24"/>
        </w:rPr>
        <w:t>710</w:t>
      </w:r>
      <w:r w:rsidR="00100127" w:rsidRPr="00F17095">
        <w:rPr>
          <w:bCs/>
          <w:sz w:val="24"/>
          <w:szCs w:val="24"/>
        </w:rPr>
        <w:t xml:space="preserve"> z </w:t>
      </w:r>
      <w:proofErr w:type="spellStart"/>
      <w:r w:rsidR="00100127" w:rsidRPr="00F17095">
        <w:rPr>
          <w:bCs/>
          <w:sz w:val="24"/>
          <w:szCs w:val="24"/>
        </w:rPr>
        <w:t>późn</w:t>
      </w:r>
      <w:proofErr w:type="spellEnd"/>
      <w:r w:rsidR="00100127" w:rsidRPr="00F17095">
        <w:rPr>
          <w:bCs/>
          <w:sz w:val="24"/>
          <w:szCs w:val="24"/>
        </w:rPr>
        <w:t>. zm.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A66208">
        <w:rPr>
          <w:sz w:val="24"/>
          <w:szCs w:val="24"/>
        </w:rPr>
        <w:t xml:space="preserve">możliwością </w:t>
      </w:r>
      <w:r w:rsidR="00100127">
        <w:rPr>
          <w:sz w:val="24"/>
          <w:szCs w:val="24"/>
        </w:rPr>
        <w:t xml:space="preserve">negocjacji </w:t>
      </w:r>
      <w:r w:rsidR="00100127" w:rsidRPr="00301731">
        <w:rPr>
          <w:bCs/>
          <w:sz w:val="24"/>
          <w:szCs w:val="28"/>
        </w:rPr>
        <w:t xml:space="preserve">(Znak postępowania </w:t>
      </w:r>
      <w:r w:rsidR="00960E89">
        <w:rPr>
          <w:bCs/>
          <w:sz w:val="24"/>
          <w:szCs w:val="28"/>
        </w:rPr>
        <w:t>RR.271.1.</w:t>
      </w:r>
      <w:r w:rsidR="00A66208">
        <w:rPr>
          <w:bCs/>
          <w:sz w:val="24"/>
          <w:szCs w:val="28"/>
        </w:rPr>
        <w:t>7</w:t>
      </w:r>
      <w:r w:rsidR="00960E89">
        <w:rPr>
          <w:bCs/>
          <w:sz w:val="24"/>
          <w:szCs w:val="28"/>
        </w:rPr>
        <w:t>.202</w:t>
      </w:r>
      <w:r w:rsidR="00A66208">
        <w:rPr>
          <w:bCs/>
          <w:sz w:val="24"/>
          <w:szCs w:val="28"/>
        </w:rPr>
        <w:t>3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</w:t>
      </w:r>
      <w:r w:rsidR="00A66208">
        <w:rPr>
          <w:sz w:val="24"/>
          <w:szCs w:val="24"/>
        </w:rPr>
        <w:t xml:space="preserve">usługi </w:t>
      </w:r>
      <w:r w:rsidR="00960E89">
        <w:rPr>
          <w:sz w:val="24"/>
          <w:szCs w:val="24"/>
        </w:rPr>
        <w:t xml:space="preserve">pn. </w:t>
      </w:r>
      <w:bookmarkEnd w:id="0"/>
      <w:r w:rsidR="00A66208" w:rsidRPr="00A66208">
        <w:rPr>
          <w:b/>
          <w:i/>
          <w:iCs/>
          <w:sz w:val="24"/>
          <w:szCs w:val="24"/>
        </w:rPr>
        <w:t>Prace pielęgnacyjne i sanitarne w</w:t>
      </w:r>
      <w:r w:rsidR="00294F35">
        <w:rPr>
          <w:b/>
          <w:i/>
          <w:iCs/>
          <w:sz w:val="24"/>
          <w:szCs w:val="24"/>
        </w:rPr>
        <w:t> </w:t>
      </w:r>
      <w:r w:rsidR="00A66208" w:rsidRPr="00A66208">
        <w:rPr>
          <w:b/>
          <w:i/>
          <w:iCs/>
          <w:sz w:val="24"/>
          <w:szCs w:val="24"/>
        </w:rPr>
        <w:t>zabytkowym parku w Szczekocinach</w:t>
      </w:r>
    </w:p>
    <w:p w14:paraId="0B455F8B" w14:textId="77777777" w:rsidR="00510299" w:rsidRPr="00510299" w:rsidRDefault="00510299" w:rsidP="00510299">
      <w:pPr>
        <w:spacing w:before="120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3164551C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7121E1B2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6B324C5D" w14:textId="77777777" w:rsidR="00923A2A" w:rsidRDefault="00923A2A" w:rsidP="00865F1F">
      <w:pPr>
        <w:spacing w:before="120"/>
        <w:jc w:val="both"/>
        <w:rPr>
          <w:bCs/>
          <w:sz w:val="24"/>
          <w:szCs w:val="24"/>
        </w:rPr>
      </w:pPr>
    </w:p>
    <w:p w14:paraId="70244411" w14:textId="757098E7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15DB8DF8" w14:textId="77777777" w:rsidR="00AA2E23" w:rsidRDefault="00AA2E23" w:rsidP="00923A2A">
      <w:pPr>
        <w:spacing w:before="120"/>
        <w:jc w:val="both"/>
        <w:rPr>
          <w:sz w:val="24"/>
          <w:szCs w:val="24"/>
        </w:rPr>
      </w:pPr>
    </w:p>
    <w:p w14:paraId="0337B554" w14:textId="4B94A36D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Kierownika </w:t>
      </w:r>
      <w:r w:rsidR="00A66208">
        <w:rPr>
          <w:sz w:val="24"/>
          <w:szCs w:val="24"/>
        </w:rPr>
        <w:t>prac konserwatorskich nadzorował</w:t>
      </w:r>
      <w:r w:rsidR="00AA2E23">
        <w:rPr>
          <w:sz w:val="24"/>
          <w:szCs w:val="24"/>
        </w:rPr>
        <w:t>a/ł</w:t>
      </w:r>
      <w:r w:rsidR="00A66208">
        <w:rPr>
          <w:sz w:val="24"/>
          <w:szCs w:val="24"/>
        </w:rPr>
        <w:t xml:space="preserve"> jako kierownik prace </w:t>
      </w:r>
      <w:r w:rsidR="00A66208" w:rsidRPr="00AA2E23">
        <w:rPr>
          <w:sz w:val="24"/>
          <w:szCs w:val="24"/>
        </w:rPr>
        <w:t xml:space="preserve">w zakresie wycinki i pielęgnacji drzew oraz montażu wiązań elastycznych w parkach lub innych terenach zieleni wpisanych do rejestru zabytków o wartości nadzorowanych prac nie mniejszej niż 120 000,00 zł brutto </w:t>
      </w:r>
      <w:r w:rsidR="00313FB2" w:rsidRPr="00AA2E23">
        <w:rPr>
          <w:sz w:val="24"/>
          <w:szCs w:val="24"/>
        </w:rPr>
        <w:t>przy</w:t>
      </w:r>
      <w:r w:rsidR="00313FB2">
        <w:rPr>
          <w:sz w:val="24"/>
          <w:szCs w:val="24"/>
        </w:rPr>
        <w:t xml:space="preserve">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701"/>
      </w:tblGrid>
      <w:tr w:rsidR="00865F1F" w:rsidRPr="00865F1F" w14:paraId="14280573" w14:textId="77777777" w:rsidTr="00AA2E23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865F1F" w:rsidRPr="00923A2A" w:rsidRDefault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7E76" w14:textId="77777777" w:rsidR="00AA2E23" w:rsidRDefault="00AA2E23" w:rsidP="00AA2E23">
            <w:pPr>
              <w:suppressAutoHyphens/>
              <w:spacing w:line="257" w:lineRule="auto"/>
              <w:jc w:val="center"/>
            </w:pPr>
          </w:p>
          <w:p w14:paraId="7F74848F" w14:textId="44E009BD" w:rsidR="00AA2E23" w:rsidRDefault="00865F1F" w:rsidP="00AA2E23">
            <w:pPr>
              <w:suppressAutoHyphens/>
              <w:spacing w:line="257" w:lineRule="auto"/>
              <w:jc w:val="center"/>
            </w:pPr>
            <w:r w:rsidRPr="00923A2A">
              <w:t xml:space="preserve">Podmiot, na rzecz którego </w:t>
            </w:r>
            <w:r w:rsidR="00AA2E23">
              <w:t xml:space="preserve">prace </w:t>
            </w:r>
            <w:r w:rsidRPr="00923A2A">
              <w:t>został</w:t>
            </w:r>
            <w:r w:rsidR="00AA2E23">
              <w:t>y</w:t>
            </w:r>
            <w:r w:rsidRPr="00923A2A">
              <w:t xml:space="preserve"> wykonan</w:t>
            </w:r>
            <w:r w:rsidR="00AA2E23">
              <w:t>e</w:t>
            </w:r>
            <w:r w:rsidRPr="00923A2A">
              <w:t xml:space="preserve"> </w:t>
            </w:r>
          </w:p>
          <w:p w14:paraId="041C465D" w14:textId="3F4CCCBE" w:rsidR="00865F1F" w:rsidRPr="00923A2A" w:rsidRDefault="00865F1F" w:rsidP="00AA2E23">
            <w:pPr>
              <w:suppressAutoHyphens/>
              <w:spacing w:line="257" w:lineRule="auto"/>
              <w:jc w:val="center"/>
              <w:rPr>
                <w:lang w:eastAsia="ar-SA"/>
              </w:rPr>
            </w:pPr>
            <w:r w:rsidRPr="00923A2A">
              <w:t>(</w:t>
            </w:r>
            <w:r w:rsidR="00AA2E23">
              <w:t xml:space="preserve">dokładna nazwa i </w:t>
            </w:r>
            <w:r w:rsidR="00960E89" w:rsidRPr="00923A2A">
              <w:t>adres</w:t>
            </w:r>
            <w:r w:rsidRPr="00923A2A">
              <w:t>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3955FD40" w:rsidR="00865F1F" w:rsidRPr="00923A2A" w:rsidRDefault="00865F1F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 w:rsidR="00AA2E23">
              <w:t xml:space="preserve">prac konserwatorskich </w:t>
            </w:r>
            <w:r w:rsidRPr="00923A2A"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20095410" w:rsidR="00865F1F" w:rsidRPr="00923A2A" w:rsidRDefault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Rodzaj</w:t>
            </w:r>
            <w:r w:rsidR="00960E89" w:rsidRPr="00923A2A">
              <w:t>, zakres</w:t>
            </w:r>
            <w:r w:rsidRPr="00923A2A">
              <w:t xml:space="preserve"> wykonanych </w:t>
            </w:r>
            <w:r w:rsidR="00AA2E23">
              <w:t>prac konserwatorskich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77E2" w14:textId="506BC39D" w:rsidR="00AA2E23" w:rsidRPr="00923A2A" w:rsidRDefault="00AA2E23" w:rsidP="00AA2E23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Wartość wykonanych prac konserwatorskich brutto w PLN </w:t>
            </w:r>
          </w:p>
        </w:tc>
      </w:tr>
      <w:tr w:rsidR="00865F1F" w:rsidRPr="00865F1F" w14:paraId="52D2320D" w14:textId="77777777" w:rsidTr="00AA2E23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865F1F" w:rsidRPr="00923A2A" w:rsidRDefault="00865F1F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865F1F" w:rsidRPr="00923A2A" w:rsidRDefault="00865F1F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865F1F" w:rsidRPr="00923A2A" w:rsidRDefault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865F1F" w:rsidRPr="00923A2A" w:rsidRDefault="00865F1F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865F1F" w:rsidRPr="00923A2A" w:rsidRDefault="00865F1F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F802" w14:textId="77777777" w:rsidR="00865F1F" w:rsidRPr="00923A2A" w:rsidRDefault="00865F1F">
            <w:pPr>
              <w:rPr>
                <w:lang w:eastAsia="ar-SA"/>
              </w:rPr>
            </w:pPr>
          </w:p>
        </w:tc>
      </w:tr>
      <w:tr w:rsidR="00865F1F" w:rsidRPr="00865F1F" w14:paraId="53DD8D61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865F1F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960E89" w:rsidRPr="00865F1F" w:rsidRDefault="00960E89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865F1F" w:rsidRPr="00865F1F" w:rsidRDefault="00865F1F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4025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65F1F" w:rsidRPr="00865F1F" w14:paraId="12F6A304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865F1F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960E89" w:rsidRPr="00865F1F" w:rsidRDefault="00960E89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2894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65F1F" w:rsidRPr="00865F1F" w14:paraId="42C631E9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865F1F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960E89" w:rsidRPr="00865F1F" w:rsidRDefault="00960E89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0D69" w14:textId="77777777" w:rsidR="00865F1F" w:rsidRPr="00865F1F" w:rsidRDefault="00865F1F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23A2A" w:rsidRPr="00865F1F" w14:paraId="1461BF72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923A2A" w:rsidRDefault="00923A2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923A2A" w:rsidRPr="00865F1F" w:rsidRDefault="00923A2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AE63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23A2A" w:rsidRPr="00865F1F" w14:paraId="7598E8E1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923A2A" w:rsidRDefault="00923A2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923A2A" w:rsidRPr="00865F1F" w:rsidRDefault="00923A2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F440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923A2A" w:rsidRPr="00865F1F" w14:paraId="5DB54226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923A2A" w:rsidRDefault="00923A2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923A2A" w:rsidRPr="00865F1F" w:rsidRDefault="00923A2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AB08" w14:textId="77777777" w:rsidR="00923A2A" w:rsidRPr="00865F1F" w:rsidRDefault="00923A2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6C2F4A" w:rsidRPr="00865F1F" w14:paraId="16ED4CE9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6C2F4A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6C2F4A" w:rsidRDefault="006C2F4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6C2F4A" w:rsidRDefault="006C2F4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9CFC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6C2F4A" w:rsidRPr="00865F1F" w14:paraId="6218AB2F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6C2F4A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6C2F4A" w:rsidRDefault="006C2F4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6C2F4A" w:rsidRDefault="006C2F4A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B74B" w14:textId="77777777" w:rsidR="006C2F4A" w:rsidRPr="00865F1F" w:rsidRDefault="006C2F4A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AA2E23" w:rsidRPr="00865F1F" w14:paraId="0F98AE02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EFCD" w14:textId="2A07F983" w:rsidR="00AA2E23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FB84" w14:textId="77777777" w:rsidR="00AA2E23" w:rsidRDefault="00AA2E23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35F65FD" w14:textId="77777777" w:rsidR="00AA2E23" w:rsidRDefault="00AA2E23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5E91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E1B4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823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8714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AA2E23" w:rsidRPr="00865F1F" w14:paraId="2DC2EC5D" w14:textId="77777777" w:rsidTr="00AA2E2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259E" w14:textId="716BE754" w:rsidR="00AA2E23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CB59" w14:textId="77777777" w:rsidR="00AA2E23" w:rsidRDefault="00AA2E23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30FEFD8" w14:textId="77777777" w:rsidR="00AA2E23" w:rsidRDefault="00AA2E23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1C51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A2B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65D3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1DF4" w14:textId="77777777" w:rsidR="00AA2E23" w:rsidRPr="00865F1F" w:rsidRDefault="00AA2E23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01AE37F8" w14:textId="4870BC32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8"/>
      <w:headerReference w:type="default" r:id="rId9"/>
      <w:footerReference w:type="default" r:id="rId10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0C14E" w14:textId="77777777" w:rsidR="00BB3F56" w:rsidRDefault="00BB3F56" w:rsidP="00AC3E6B">
      <w:r>
        <w:separator/>
      </w:r>
    </w:p>
  </w:endnote>
  <w:endnote w:type="continuationSeparator" w:id="0">
    <w:p w14:paraId="69749218" w14:textId="77777777" w:rsidR="00BB3F56" w:rsidRDefault="00BB3F5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2BE13" w14:textId="77777777" w:rsidR="00BB3F56" w:rsidRDefault="00BB3F56" w:rsidP="00AC3E6B">
      <w:r>
        <w:separator/>
      </w:r>
    </w:p>
  </w:footnote>
  <w:footnote w:type="continuationSeparator" w:id="0">
    <w:p w14:paraId="54A1F772" w14:textId="77777777" w:rsidR="00BB3F56" w:rsidRDefault="00BB3F56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7DD20B24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A66208">
      <w:rPr>
        <w:b/>
        <w:sz w:val="22"/>
      </w:rPr>
      <w:t>7</w:t>
    </w:r>
    <w:r w:rsidR="00960E89">
      <w:rPr>
        <w:b/>
        <w:sz w:val="22"/>
      </w:rPr>
      <w:t>.202</w:t>
    </w:r>
    <w:r w:rsidR="00A66208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4F35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208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A2E23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3F56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55</cp:revision>
  <cp:lastPrinted>2015-06-24T19:36:00Z</cp:lastPrinted>
  <dcterms:created xsi:type="dcterms:W3CDTF">2014-10-09T16:51:00Z</dcterms:created>
  <dcterms:modified xsi:type="dcterms:W3CDTF">2023-07-11T08:26:00Z</dcterms:modified>
</cp:coreProperties>
</file>